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3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赵丰润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中医运动健身学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(0507888—001)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中医运动健身学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(0507888—001)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辟谷养生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